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7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7~17周</w:t>
      </w:r>
    </w:p>
    <w:bookmarkStart w:id="1" w:name="71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中国传统文化（一）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25级港澳台新生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影视鉴赏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影视改编作品鉴赏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